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Default="006B50A5" w:rsidP="006B50A5">
      <w:pPr>
        <w:suppressAutoHyphens/>
        <w:spacing w:before="120" w:after="0" w:line="240" w:lineRule="auto"/>
        <w:jc w:val="center"/>
        <w:rPr>
          <w:rFonts w:ascii="TimesNewRomanPSMT" w:eastAsia="Times New Roman" w:hAnsi="TimesNewRomanPSMT" w:cs="TimesNewRomanPSMT"/>
          <w:sz w:val="28"/>
          <w:szCs w:val="28"/>
        </w:rPr>
      </w:pPr>
      <w:r>
        <w:rPr>
          <w:rFonts w:ascii="TimesNewRomanPSMT" w:eastAsia="Times New Roman" w:hAnsi="TimesNewRomanPSMT" w:cs="TimesNewRomanPSMT"/>
          <w:sz w:val="28"/>
          <w:szCs w:val="28"/>
        </w:rPr>
        <w:t xml:space="preserve">Методические указания для обучающихся по освоению </w:t>
      </w:r>
      <w:r w:rsidR="006C31E8">
        <w:rPr>
          <w:rFonts w:ascii="TimesNewRomanPSMT" w:eastAsia="Times New Roman" w:hAnsi="TimesNewRomanPSMT" w:cs="TimesNewRomanPSMT"/>
          <w:sz w:val="28"/>
          <w:szCs w:val="28"/>
        </w:rPr>
        <w:t>дисциплины</w:t>
      </w:r>
    </w:p>
    <w:p w14:paraId="3DDBFD33" w14:textId="77777777" w:rsidR="006B2A87" w:rsidRDefault="006B2A87" w:rsidP="006B2A87">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2 История России»</w:t>
      </w:r>
    </w:p>
    <w:p w14:paraId="3B8D662B" w14:textId="77777777" w:rsidR="006B2A87" w:rsidRDefault="006B2A87" w:rsidP="006B2A87">
      <w:pPr>
        <w:pStyle w:val="ReportHead"/>
        <w:suppressAutoHyphens/>
        <w:rPr>
          <w:sz w:val="24"/>
        </w:rPr>
      </w:pPr>
    </w:p>
    <w:p w14:paraId="3A9554E4" w14:textId="77777777" w:rsidR="006B2A87" w:rsidRDefault="006B2A87" w:rsidP="006B2A87">
      <w:pPr>
        <w:pStyle w:val="ReportHead"/>
        <w:suppressAutoHyphens/>
        <w:spacing w:line="360" w:lineRule="auto"/>
        <w:rPr>
          <w:sz w:val="24"/>
        </w:rPr>
      </w:pPr>
      <w:r>
        <w:rPr>
          <w:sz w:val="24"/>
        </w:rPr>
        <w:t>Уровень высшего образования</w:t>
      </w:r>
    </w:p>
    <w:p w14:paraId="0DE67D6E" w14:textId="77777777" w:rsidR="006B2A87" w:rsidRDefault="006B2A87" w:rsidP="006B2A87">
      <w:pPr>
        <w:pStyle w:val="ReportHead"/>
        <w:suppressAutoHyphens/>
        <w:spacing w:line="360" w:lineRule="auto"/>
        <w:rPr>
          <w:sz w:val="24"/>
        </w:rPr>
      </w:pPr>
      <w:r>
        <w:rPr>
          <w:sz w:val="24"/>
        </w:rPr>
        <w:t>БАКАЛАВРИАТ</w:t>
      </w:r>
    </w:p>
    <w:p w14:paraId="5E66AD31" w14:textId="77777777" w:rsidR="006B2A87" w:rsidRDefault="006B2A87" w:rsidP="006B2A87">
      <w:pPr>
        <w:pStyle w:val="ReportHead"/>
        <w:suppressAutoHyphens/>
        <w:rPr>
          <w:sz w:val="24"/>
        </w:rPr>
      </w:pPr>
      <w:r>
        <w:rPr>
          <w:sz w:val="24"/>
        </w:rPr>
        <w:t>Направление подготовки</w:t>
      </w:r>
    </w:p>
    <w:p w14:paraId="240F0E8A" w14:textId="77777777" w:rsidR="006B2A87" w:rsidRDefault="006B2A87" w:rsidP="006B2A87">
      <w:pPr>
        <w:pStyle w:val="ReportHead"/>
        <w:suppressAutoHyphens/>
        <w:rPr>
          <w:i/>
          <w:sz w:val="24"/>
          <w:u w:val="single"/>
        </w:rPr>
      </w:pPr>
      <w:r>
        <w:rPr>
          <w:i/>
          <w:sz w:val="24"/>
          <w:u w:val="single"/>
        </w:rPr>
        <w:t>20.03.01 Техносферная безопасность</w:t>
      </w:r>
    </w:p>
    <w:p w14:paraId="70AD8086" w14:textId="77777777" w:rsidR="006B2A87" w:rsidRDefault="006B2A87" w:rsidP="006B2A87">
      <w:pPr>
        <w:pStyle w:val="ReportHead"/>
        <w:suppressAutoHyphens/>
        <w:rPr>
          <w:sz w:val="24"/>
          <w:vertAlign w:val="superscript"/>
        </w:rPr>
      </w:pPr>
      <w:r>
        <w:rPr>
          <w:sz w:val="24"/>
          <w:vertAlign w:val="superscript"/>
        </w:rPr>
        <w:t>(код и наименование направления подготовки)</w:t>
      </w:r>
    </w:p>
    <w:p w14:paraId="4B287DF4" w14:textId="77777777" w:rsidR="006B2A87" w:rsidRDefault="006B2A87" w:rsidP="006B2A87">
      <w:pPr>
        <w:pStyle w:val="ReportHead"/>
        <w:suppressAutoHyphens/>
        <w:rPr>
          <w:i/>
          <w:sz w:val="24"/>
          <w:u w:val="single"/>
        </w:rPr>
      </w:pPr>
      <w:r>
        <w:rPr>
          <w:i/>
          <w:sz w:val="24"/>
          <w:u w:val="single"/>
        </w:rPr>
        <w:t>Промышленная безопасность и производственный контроль</w:t>
      </w:r>
    </w:p>
    <w:p w14:paraId="6B74DB6B" w14:textId="77777777" w:rsidR="006B2A87" w:rsidRDefault="006B2A87" w:rsidP="006B2A8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D1299A5" w14:textId="77777777" w:rsidR="006B2A87" w:rsidRDefault="006B2A87" w:rsidP="006B2A87">
      <w:pPr>
        <w:pStyle w:val="ReportHead"/>
        <w:suppressAutoHyphens/>
        <w:rPr>
          <w:sz w:val="24"/>
        </w:rPr>
      </w:pPr>
    </w:p>
    <w:p w14:paraId="4D9D3FDC" w14:textId="77777777" w:rsidR="006B2A87" w:rsidRDefault="006B2A87" w:rsidP="006B2A87">
      <w:pPr>
        <w:pStyle w:val="ReportHead"/>
        <w:suppressAutoHyphens/>
        <w:rPr>
          <w:sz w:val="24"/>
        </w:rPr>
      </w:pPr>
      <w:r>
        <w:rPr>
          <w:sz w:val="24"/>
        </w:rPr>
        <w:t>Квалификация</w:t>
      </w:r>
    </w:p>
    <w:p w14:paraId="24A7AA93" w14:textId="77777777" w:rsidR="006B2A87" w:rsidRDefault="006B2A87" w:rsidP="006B2A87">
      <w:pPr>
        <w:pStyle w:val="ReportHead"/>
        <w:suppressAutoHyphens/>
        <w:rPr>
          <w:i/>
          <w:sz w:val="24"/>
          <w:u w:val="single"/>
        </w:rPr>
      </w:pPr>
      <w:r>
        <w:rPr>
          <w:i/>
          <w:sz w:val="24"/>
          <w:u w:val="single"/>
        </w:rPr>
        <w:t>Бакалавр</w:t>
      </w:r>
    </w:p>
    <w:p w14:paraId="4F478019" w14:textId="77777777" w:rsidR="006B2A87" w:rsidRDefault="006B2A87" w:rsidP="006B2A87">
      <w:pPr>
        <w:pStyle w:val="ReportHead"/>
        <w:suppressAutoHyphens/>
        <w:spacing w:before="120"/>
        <w:rPr>
          <w:sz w:val="24"/>
        </w:rPr>
      </w:pPr>
      <w:r>
        <w:rPr>
          <w:sz w:val="24"/>
        </w:rPr>
        <w:t>Форма обучения</w:t>
      </w:r>
    </w:p>
    <w:p w14:paraId="050A2FDA" w14:textId="77777777" w:rsidR="006B2A87" w:rsidRDefault="006B2A87" w:rsidP="006B2A87">
      <w:pPr>
        <w:pStyle w:val="ReportHead"/>
        <w:suppressAutoHyphens/>
        <w:rPr>
          <w:i/>
          <w:sz w:val="24"/>
          <w:u w:val="single"/>
        </w:rPr>
      </w:pPr>
      <w:r>
        <w:rPr>
          <w:i/>
          <w:sz w:val="24"/>
          <w:u w:val="single"/>
        </w:rPr>
        <w:t>Очная</w:t>
      </w:r>
    </w:p>
    <w:p w14:paraId="01B75B83" w14:textId="77777777" w:rsidR="00746437" w:rsidRDefault="00746437" w:rsidP="00746437">
      <w:pPr>
        <w:pStyle w:val="ReportHead"/>
        <w:suppressAutoHyphens/>
        <w:rPr>
          <w:sz w:val="24"/>
        </w:rPr>
      </w:pPr>
    </w:p>
    <w:p w14:paraId="2F4D3DFF" w14:textId="77777777" w:rsidR="005C1353" w:rsidRDefault="005C1353" w:rsidP="005C1353">
      <w:pPr>
        <w:pStyle w:val="ReportHead"/>
        <w:suppressAutoHyphens/>
        <w:rPr>
          <w:sz w:val="24"/>
        </w:rPr>
      </w:pPr>
    </w:p>
    <w:p w14:paraId="3E2EB98D" w14:textId="61AA63AA" w:rsidR="006B50A5" w:rsidRDefault="006B50A5" w:rsidP="009E5C02">
      <w:pPr>
        <w:pStyle w:val="ReportHead"/>
        <w:suppressAutoHyphens/>
        <w:spacing w:before="120"/>
        <w:rPr>
          <w:sz w:val="24"/>
        </w:rPr>
      </w:pPr>
    </w:p>
    <w:p w14:paraId="21913D6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5BED507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34B9F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3CF700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808BB7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20BB92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6CB554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1944B08"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10F4681"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210791C"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D03147E"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A36002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4B01AC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3010D60"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6B1316"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D92B9B2" w14:textId="3655E087" w:rsidR="006B50A5" w:rsidRDefault="006B50A5" w:rsidP="00746437">
      <w:pPr>
        <w:suppressAutoHyphens/>
        <w:spacing w:after="0" w:line="240" w:lineRule="auto"/>
        <w:jc w:val="center"/>
        <w:rPr>
          <w:rFonts w:ascii="Times New Roman" w:eastAsia="Calibri" w:hAnsi="Times New Roman" w:cs="Times New Roman"/>
          <w:sz w:val="24"/>
        </w:rPr>
        <w:sectPr w:rsidR="006B50A5" w:rsidSect="006B50A5">
          <w:footerReference w:type="default" r:id="rId7"/>
          <w:pgSz w:w="11906" w:h="16838"/>
          <w:pgMar w:top="510" w:right="567" w:bottom="510" w:left="850" w:header="0" w:footer="510" w:gutter="0"/>
          <w:cols w:space="720"/>
          <w:titlePg/>
          <w:docGrid w:linePitch="299"/>
        </w:sectPr>
      </w:pPr>
      <w:r>
        <w:rPr>
          <w:rFonts w:ascii="Times New Roman" w:eastAsia="Calibri" w:hAnsi="Times New Roman" w:cs="Times New Roman"/>
          <w:sz w:val="24"/>
          <w:szCs w:val="24"/>
          <w:lang w:eastAsia="ru-RU"/>
        </w:rPr>
        <w:t>Год набора 202</w:t>
      </w:r>
      <w:r w:rsidR="009B592C">
        <w:rPr>
          <w:rFonts w:ascii="Times New Roman" w:eastAsia="Calibri" w:hAnsi="Times New Roman" w:cs="Times New Roman"/>
          <w:sz w:val="24"/>
          <w:szCs w:val="24"/>
          <w:lang w:eastAsia="ru-RU"/>
        </w:rPr>
        <w:t>3</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Составитель _____________________ Н.А. Дегтярева</w:t>
      </w:r>
    </w:p>
    <w:p w14:paraId="54CC46BF" w14:textId="77777777" w:rsidR="006B50A5"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Default="006B50A5" w:rsidP="006B50A5">
      <w:pPr>
        <w:spacing w:after="200" w:line="276" w:lineRule="auto"/>
        <w:jc w:val="both"/>
        <w:rPr>
          <w:rFonts w:ascii="Times New Roman" w:eastAsia="Calibri" w:hAnsi="Times New Roman" w:cs="Times New Roman"/>
          <w:sz w:val="24"/>
          <w:szCs w:val="24"/>
        </w:rPr>
      </w:pPr>
    </w:p>
    <w:p w14:paraId="26B85DFF" w14:textId="77777777" w:rsidR="009B592C" w:rsidRDefault="006B50A5" w:rsidP="009B592C">
      <w:pPr>
        <w:pStyle w:val="ReportHead"/>
        <w:tabs>
          <w:tab w:val="left" w:pos="10432"/>
        </w:tabs>
        <w:suppressAutoHyphens/>
        <w:jc w:val="both"/>
        <w:rPr>
          <w:sz w:val="24"/>
        </w:rPr>
      </w:pPr>
      <w:r>
        <w:rPr>
          <w:rFonts w:eastAsia="Calibri"/>
          <w:sz w:val="24"/>
        </w:rPr>
        <w:t>Методические указания рассмотрены и одобрены на заседании кафедры истории</w:t>
      </w:r>
      <w:r w:rsidR="009B592C">
        <w:rPr>
          <w:rFonts w:eastAsia="Calibri"/>
          <w:sz w:val="24"/>
        </w:rPr>
        <w:t xml:space="preserve"> </w:t>
      </w:r>
      <w:bookmarkStart w:id="1" w:name="_Hlk130119493"/>
      <w:r w:rsidR="009B592C" w:rsidRPr="00865152">
        <w:rPr>
          <w:sz w:val="24"/>
        </w:rPr>
        <w:t>протокол № 6 от «16» февраля 2023 г.</w:t>
      </w:r>
    </w:p>
    <w:bookmarkEnd w:id="1"/>
    <w:p w14:paraId="410A9846" w14:textId="09FAD1FD" w:rsidR="006B50A5"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 кафедрой ________________________</w:t>
      </w:r>
      <w:r>
        <w:rPr>
          <w:rFonts w:ascii="Times New Roman" w:eastAsia="Times New Roman" w:hAnsi="Times New Roman" w:cs="Times New Roman"/>
          <w:sz w:val="24"/>
          <w:szCs w:val="24"/>
          <w:lang w:eastAsia="ru-RU"/>
        </w:rPr>
        <w:t>А.Н. Поляков</w:t>
      </w:r>
    </w:p>
    <w:p w14:paraId="1607124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10CF7BD9" w:rsidR="006B50A5" w:rsidRPr="001B69E4" w:rsidRDefault="006B50A5" w:rsidP="009B592C">
      <w:pPr>
        <w:pStyle w:val="ReportHead"/>
        <w:suppressAutoHyphens/>
        <w:spacing w:before="120"/>
        <w:rPr>
          <w:i/>
          <w:sz w:val="24"/>
        </w:rPr>
      </w:pPr>
      <w:r>
        <w:rPr>
          <w:rFonts w:eastAsia="Calibri"/>
          <w:sz w:val="24"/>
        </w:rPr>
        <w:t xml:space="preserve">Методические указания являются приложением к рабочей программе по </w:t>
      </w:r>
      <w:r w:rsidR="006C31E8">
        <w:rPr>
          <w:rFonts w:eastAsia="Calibri"/>
          <w:sz w:val="24"/>
        </w:rPr>
        <w:t>дисциплине</w:t>
      </w:r>
      <w:r>
        <w:rPr>
          <w:rFonts w:eastAsia="Calibri"/>
          <w:sz w:val="24"/>
        </w:rPr>
        <w:t xml:space="preserve"> </w:t>
      </w:r>
      <w:r w:rsidR="009B592C">
        <w:rPr>
          <w:i/>
          <w:sz w:val="24"/>
        </w:rPr>
        <w:t>«Б1.Д.Б.2 История России»</w:t>
      </w:r>
      <w:r>
        <w:rPr>
          <w:rFonts w:eastAsia="Calibri"/>
          <w:sz w:val="24"/>
        </w:rPr>
        <w:t xml:space="preserve">, зарегистрированной в ЦИТ под учетным номером </w:t>
      </w:r>
      <w:r>
        <w:rPr>
          <w:rFonts w:eastAsia="Calibri"/>
          <w:sz w:val="24"/>
          <w:u w:val="single"/>
        </w:rPr>
        <w:t>________</w:t>
      </w:r>
    </w:p>
    <w:p w14:paraId="1700DFA2" w14:textId="77777777" w:rsidR="006B50A5"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14:paraId="707914DA" w14:textId="77777777" w:rsidTr="006B50A5">
        <w:tc>
          <w:tcPr>
            <w:tcW w:w="3522" w:type="dxa"/>
            <w:hideMark/>
          </w:tcPr>
          <w:p w14:paraId="0CF00EEB" w14:textId="58E83836"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Дегтярева Н.А., 202</w:t>
            </w:r>
            <w:r w:rsidR="009B592C">
              <w:rPr>
                <w:rFonts w:ascii="Times New Roman" w:eastAsia="Calibri" w:hAnsi="Times New Roman" w:cs="Times New Roman"/>
                <w:sz w:val="24"/>
                <w:szCs w:val="24"/>
                <w:lang w:eastAsia="ru-RU"/>
              </w:rPr>
              <w:t>3</w:t>
            </w:r>
          </w:p>
        </w:tc>
      </w:tr>
      <w:tr w:rsidR="006B50A5" w14:paraId="5CCDDD22" w14:textId="77777777" w:rsidTr="006B50A5">
        <w:tc>
          <w:tcPr>
            <w:tcW w:w="3522" w:type="dxa"/>
            <w:hideMark/>
          </w:tcPr>
          <w:p w14:paraId="7021D3F9" w14:textId="17A459BB"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ОГУ, 202</w:t>
            </w:r>
            <w:r w:rsidR="009B592C">
              <w:rPr>
                <w:rFonts w:ascii="Times New Roman" w:eastAsia="Calibri" w:hAnsi="Times New Roman" w:cs="Times New Roman"/>
                <w:sz w:val="24"/>
                <w:szCs w:val="24"/>
                <w:lang w:eastAsia="ru-RU"/>
              </w:rPr>
              <w:t>3</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w:t>
      </w:r>
      <w:proofErr w:type="gramStart"/>
      <w:r w:rsidRPr="009B592C">
        <w:rPr>
          <w:rFonts w:ascii="Times New Roman" w:hAnsi="Times New Roman" w:cs="Times New Roman"/>
        </w:rPr>
        <w:t>литературы</w:t>
      </w:r>
      <w:proofErr w:type="gramEnd"/>
      <w:r w:rsidRPr="009B592C">
        <w:rPr>
          <w:rFonts w:ascii="Times New Roman" w:hAnsi="Times New Roman" w:cs="Times New Roman"/>
        </w:rPr>
        <w:t xml:space="preserve">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w:t>
      </w:r>
      <w:proofErr w:type="gramStart"/>
      <w:r w:rsidRPr="009B592C">
        <w:rPr>
          <w:rFonts w:ascii="Times New Roman" w:hAnsi="Times New Roman" w:cs="Times New Roman"/>
        </w:rPr>
        <w:t>в с</w:t>
      </w:r>
      <w:proofErr w:type="gramEnd"/>
      <w:r w:rsidRPr="009B592C">
        <w:rPr>
          <w:rFonts w:ascii="Times New Roman" w:hAnsi="Times New Roman" w:cs="Times New Roman"/>
        </w:rPr>
        <w:t xml:space="preserve">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8"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w:t>
      </w:r>
      <w:proofErr w:type="gramStart"/>
      <w:r w:rsidRPr="009B592C">
        <w:rPr>
          <w:rFonts w:ascii="Times New Roman" w:hAnsi="Times New Roman" w:cs="Times New Roman"/>
        </w:rPr>
        <w:t>преподаватель  может</w:t>
      </w:r>
      <w:proofErr w:type="gramEnd"/>
      <w:r w:rsidRPr="009B592C">
        <w:rPr>
          <w:rFonts w:ascii="Times New Roman" w:hAnsi="Times New Roman" w:cs="Times New Roman"/>
        </w:rPr>
        <w:t xml:space="preserve"> задать обучающемуся дополнительные и уточняющие вопросы. На подготовку к ответу по вопросам билета/теста  обучающемуся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6B50A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F3592" w14:textId="77777777" w:rsidR="00771E72" w:rsidRDefault="00771E72" w:rsidP="006B50A5">
      <w:pPr>
        <w:spacing w:after="0" w:line="240" w:lineRule="auto"/>
      </w:pPr>
      <w:r>
        <w:separator/>
      </w:r>
    </w:p>
  </w:endnote>
  <w:endnote w:type="continuationSeparator" w:id="0">
    <w:p w14:paraId="43D9EA12" w14:textId="77777777" w:rsidR="00771E72" w:rsidRDefault="00771E72"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AF5A1" w14:textId="77777777" w:rsidR="00771E72" w:rsidRDefault="00771E72" w:rsidP="006B50A5">
      <w:pPr>
        <w:spacing w:after="0" w:line="240" w:lineRule="auto"/>
      </w:pPr>
      <w:r>
        <w:separator/>
      </w:r>
    </w:p>
  </w:footnote>
  <w:footnote w:type="continuationSeparator" w:id="0">
    <w:p w14:paraId="61F4495D" w14:textId="77777777" w:rsidR="00771E72" w:rsidRDefault="00771E72" w:rsidP="006B5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316447"/>
    <w:rsid w:val="005C1353"/>
    <w:rsid w:val="005E356F"/>
    <w:rsid w:val="005F126C"/>
    <w:rsid w:val="006B2A87"/>
    <w:rsid w:val="006B50A5"/>
    <w:rsid w:val="006C31E8"/>
    <w:rsid w:val="00746437"/>
    <w:rsid w:val="00771E72"/>
    <w:rsid w:val="007A4D60"/>
    <w:rsid w:val="0082269C"/>
    <w:rsid w:val="008C4CE8"/>
    <w:rsid w:val="009B592C"/>
    <w:rsid w:val="009E5C02"/>
    <w:rsid w:val="00A6284E"/>
    <w:rsid w:val="00A96E97"/>
    <w:rsid w:val="00B60C19"/>
    <w:rsid w:val="00CE3024"/>
    <w:rsid w:val="00D2295D"/>
    <w:rsid w:val="00D324BB"/>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4195</Words>
  <Characters>23912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12</cp:revision>
  <dcterms:created xsi:type="dcterms:W3CDTF">2020-07-10T10:32:00Z</dcterms:created>
  <dcterms:modified xsi:type="dcterms:W3CDTF">2023-04-09T03:28:00Z</dcterms:modified>
</cp:coreProperties>
</file>